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Verdana" w:hAnsi="Verdana" w:cs="Times New Roman"/>
          <w:lang w:val="de-DE"/>
        </w:rPr>
      </w:pPr>
      <w:r>
        <w:rPr>
          <w:rFonts w:ascii="Verdana" w:hAnsi="Verdana" w:cs="Times New Roman"/>
          <w:b/>
          <w:bCs/>
          <w:lang w:val="de-DE"/>
        </w:rPr>
        <w:t xml:space="preserve">Adile </w:t>
      </w:r>
      <w:proofErr w:type="spellStart"/>
      <w:r>
        <w:rPr>
          <w:rFonts w:ascii="Verdana" w:hAnsi="Verdana" w:cs="Times New Roman"/>
          <w:b/>
          <w:bCs/>
          <w:lang w:val="de-DE"/>
        </w:rPr>
        <w:t>Naşit</w:t>
      </w:r>
      <w:proofErr w:type="spellEnd"/>
      <w:r>
        <w:rPr>
          <w:rFonts w:ascii="Verdana" w:hAnsi="Verdana" w:cs="Times New Roman"/>
          <w:b/>
          <w:bCs/>
          <w:lang w:val="de-DE"/>
        </w:rPr>
        <w:br/>
      </w:r>
      <w:r>
        <w:rPr>
          <w:rFonts w:ascii="Verdana" w:hAnsi="Verdana" w:cs="Arial"/>
          <w:lang w:val="de-DE"/>
        </w:rPr>
        <w:br/>
      </w:r>
      <w:r>
        <w:rPr>
          <w:rFonts w:ascii="Verdana" w:hAnsi="Verdana" w:cs="Times New Roman"/>
          <w:lang w:val="de-DE"/>
        </w:rPr>
        <w:t xml:space="preserve">Der Film erzählt die Geschichte von “Adile </w:t>
      </w:r>
      <w:proofErr w:type="spellStart"/>
      <w:r>
        <w:rPr>
          <w:rFonts w:ascii="Verdana" w:hAnsi="Verdana" w:cs="Times New Roman"/>
          <w:lang w:val="de-DE"/>
        </w:rPr>
        <w:t>Naşit</w:t>
      </w:r>
      <w:proofErr w:type="spellEnd"/>
      <w:r>
        <w:rPr>
          <w:rFonts w:ascii="Verdana" w:hAnsi="Verdana" w:cs="Times New Roman"/>
          <w:lang w:val="de-DE"/>
        </w:rPr>
        <w:t>”, die schon im Kindesalter die Magie der Bühne aufnahm und mit ihrem Lachen Zeit und Leben trotzte – eine Geschichte, die sie nach ihren eigenen Regeln schrieb.</w:t>
      </w:r>
      <w:r>
        <w:rPr>
          <w:rFonts w:ascii="Verdana" w:hAnsi="Verdana" w:cs="Times New Roman"/>
          <w:lang w:val="de-DE"/>
        </w:rPr>
        <w:br/>
        <w:t xml:space="preserve">Als Tochter eines leidenschaftlichen Theaterschauspielers entdeckt die kleine Adile in den bunten Gassen von </w:t>
      </w:r>
      <w:proofErr w:type="spellStart"/>
      <w:r>
        <w:rPr>
          <w:rFonts w:ascii="Verdana" w:hAnsi="Verdana" w:cs="Times New Roman"/>
          <w:lang w:val="de-DE"/>
        </w:rPr>
        <w:t>Direklerarası</w:t>
      </w:r>
      <w:proofErr w:type="spellEnd"/>
      <w:r>
        <w:rPr>
          <w:rFonts w:ascii="Verdana" w:hAnsi="Verdana" w:cs="Times New Roman"/>
          <w:lang w:val="de-DE"/>
        </w:rPr>
        <w:t xml:space="preserve"> ihre Liebe zur Bühne. Als sie später auch ihr Glück im Kino versuchen möchte, entspricht ihr Äußeres nicht dem Schönheitsideal des türkischen Films (</w:t>
      </w:r>
      <w:proofErr w:type="spellStart"/>
      <w:r>
        <w:rPr>
          <w:rFonts w:ascii="Verdana" w:hAnsi="Verdana" w:cs="Times New Roman"/>
          <w:lang w:val="de-DE"/>
        </w:rPr>
        <w:t>Yeşilçam</w:t>
      </w:r>
      <w:proofErr w:type="spellEnd"/>
      <w:r>
        <w:rPr>
          <w:rFonts w:ascii="Verdana" w:hAnsi="Verdana" w:cs="Times New Roman"/>
          <w:lang w:val="de-DE"/>
        </w:rPr>
        <w:t xml:space="preserve">); trotz ihres außergewöhnlichen Talents wird sie abgewiesen. Auch im Theater erhält Adile nie eine Hauptrolle, doch mit ihrem beliebten Lachen erobert sie die Herzen des Publikums. Ihre größte und zugleich schwerste Rolle ist die der Mutter. Das kurze Leben ihres Sohnes Ahmet ist die längste und schmerzhafteste Gesichte in Adiles Leben. </w:t>
      </w:r>
      <w:r>
        <w:rPr>
          <w:rFonts w:ascii="Verdana" w:hAnsi="Verdana" w:cs="Times New Roman"/>
          <w:lang w:val="de-DE"/>
        </w:rPr>
        <w:br/>
        <w:t xml:space="preserve">„Adile </w:t>
      </w:r>
      <w:proofErr w:type="spellStart"/>
      <w:r>
        <w:rPr>
          <w:rFonts w:ascii="Verdana" w:hAnsi="Verdana" w:cs="Times New Roman"/>
          <w:lang w:val="de-DE"/>
        </w:rPr>
        <w:t>Naşit</w:t>
      </w:r>
      <w:proofErr w:type="spellEnd"/>
      <w:r>
        <w:rPr>
          <w:rFonts w:ascii="Verdana" w:hAnsi="Verdana" w:cs="Times New Roman"/>
          <w:lang w:val="de-DE"/>
        </w:rPr>
        <w:t xml:space="preserve">“ bringt die Vorurteile und die ungeschriebenen Regeln der Kunstszene einer bestimmten Epoche im In- und Ausland; den unsichtbaren Einsatz der Frauen und ihre Prüfung als Mutter, begleitet von Emotionen auf die Leinwand – geschrieben von Nermin Yıldırım und gefilmt durch die Linse von </w:t>
      </w:r>
      <w:proofErr w:type="spellStart"/>
      <w:r>
        <w:rPr>
          <w:rFonts w:ascii="Verdana" w:hAnsi="Verdana" w:cs="Times New Roman"/>
          <w:lang w:val="de-DE"/>
        </w:rPr>
        <w:t>Çağan</w:t>
      </w:r>
      <w:proofErr w:type="spellEnd"/>
      <w:r>
        <w:rPr>
          <w:rFonts w:ascii="Verdana" w:hAnsi="Verdana" w:cs="Times New Roman"/>
          <w:lang w:val="de-DE"/>
        </w:rPr>
        <w:t xml:space="preserve"> Irmak.</w:t>
      </w:r>
      <w:r>
        <w:rPr>
          <w:rFonts w:ascii="Verdana" w:hAnsi="Verdana" w:cs="Times New Roman"/>
          <w:lang w:val="de-DE"/>
        </w:rPr>
        <w:br/>
      </w:r>
    </w:p>
    <w:p>
      <w:pPr>
        <w:pStyle w:val="berschrift2"/>
        <w:spacing w:line="240" w:lineRule="atLeast"/>
        <w:contextualSpacing/>
        <w:rPr>
          <w:rFonts w:ascii="Verdana" w:hAnsi="Verdana" w:cs="Times New Roman"/>
          <w:b w:val="0"/>
          <w:bCs w:val="0"/>
          <w:color w:val="auto"/>
          <w:sz w:val="22"/>
          <w:szCs w:val="22"/>
        </w:rPr>
      </w:pPr>
      <w:r>
        <w:rPr>
          <w:rFonts w:ascii="Verdana" w:hAnsi="Verdana" w:cs="Times New Roman"/>
          <w:color w:val="auto"/>
          <w:sz w:val="22"/>
          <w:szCs w:val="22"/>
        </w:rPr>
        <w:t>Team</w:t>
      </w:r>
    </w:p>
    <w:p>
      <w:pPr>
        <w:spacing w:line="240" w:lineRule="atLeast"/>
        <w:contextualSpacing/>
        <w:rPr>
          <w:rFonts w:ascii="Verdana" w:hAnsi="Verdana" w:cs="Times New Roman"/>
        </w:rPr>
      </w:pPr>
      <w:proofErr w:type="spellStart"/>
      <w:r>
        <w:rPr>
          <w:rFonts w:ascii="Verdana" w:hAnsi="Verdana" w:cs="Times New Roman"/>
        </w:rPr>
        <w:t>Produktion</w:t>
      </w:r>
      <w:proofErr w:type="spellEnd"/>
      <w:r>
        <w:rPr>
          <w:rFonts w:ascii="Verdana" w:hAnsi="Verdana" w:cs="Times New Roman"/>
        </w:rPr>
        <w:t>: BKM Film (</w:t>
      </w:r>
      <w:proofErr w:type="spellStart"/>
      <w:r>
        <w:rPr>
          <w:rFonts w:ascii="Verdana" w:hAnsi="Verdana" w:cs="Times New Roman"/>
        </w:rPr>
        <w:t>Besiktas</w:t>
      </w:r>
      <w:proofErr w:type="spellEnd"/>
      <w:r>
        <w:rPr>
          <w:rFonts w:ascii="Verdana" w:hAnsi="Verdana" w:cs="Times New Roman"/>
        </w:rPr>
        <w:t xml:space="preserve"> </w:t>
      </w:r>
      <w:proofErr w:type="spellStart"/>
      <w:r>
        <w:rPr>
          <w:rFonts w:ascii="Verdana" w:hAnsi="Verdana" w:cs="Times New Roman"/>
        </w:rPr>
        <w:t>Kultur</w:t>
      </w:r>
      <w:proofErr w:type="spellEnd"/>
      <w:r>
        <w:rPr>
          <w:rFonts w:ascii="Verdana" w:hAnsi="Verdana" w:cs="Times New Roman"/>
        </w:rPr>
        <w:t xml:space="preserve"> </w:t>
      </w:r>
      <w:proofErr w:type="spellStart"/>
      <w:r>
        <w:rPr>
          <w:rFonts w:ascii="Verdana" w:hAnsi="Verdana" w:cs="Times New Roman"/>
        </w:rPr>
        <w:t>Merkezi</w:t>
      </w:r>
      <w:proofErr w:type="spellEnd"/>
      <w:r>
        <w:rPr>
          <w:rFonts w:ascii="Verdana" w:hAnsi="Verdana" w:cs="Times New Roman"/>
        </w:rPr>
        <w:t>)</w:t>
      </w:r>
    </w:p>
    <w:p>
      <w:pPr>
        <w:spacing w:line="240" w:lineRule="atLeast"/>
        <w:contextualSpacing/>
        <w:rPr>
          <w:rFonts w:ascii="Verdana" w:hAnsi="Verdana" w:cs="Times New Roman"/>
        </w:rPr>
      </w:pPr>
      <w:proofErr w:type="spellStart"/>
      <w:r>
        <w:rPr>
          <w:rFonts w:ascii="Verdana" w:hAnsi="Verdana" w:cs="Times New Roman"/>
        </w:rPr>
        <w:t>Regie</w:t>
      </w:r>
      <w:proofErr w:type="spellEnd"/>
      <w:r>
        <w:rPr>
          <w:rFonts w:ascii="Verdana" w:hAnsi="Verdana" w:cs="Times New Roman"/>
        </w:rPr>
        <w:t xml:space="preserve">: </w:t>
      </w:r>
      <w:proofErr w:type="spellStart"/>
      <w:r>
        <w:rPr>
          <w:rFonts w:ascii="Verdana" w:hAnsi="Verdana" w:cs="Times New Roman"/>
        </w:rPr>
        <w:t>Çağan</w:t>
      </w:r>
      <w:proofErr w:type="spellEnd"/>
      <w:r>
        <w:rPr>
          <w:rFonts w:ascii="Verdana" w:hAnsi="Verdana" w:cs="Times New Roman"/>
        </w:rPr>
        <w:t xml:space="preserve"> Irmak</w:t>
      </w:r>
    </w:p>
    <w:p>
      <w:pPr>
        <w:spacing w:line="240" w:lineRule="atLeast"/>
        <w:contextualSpacing/>
        <w:rPr>
          <w:rFonts w:ascii="Verdana" w:hAnsi="Verdana" w:cs="Times New Roman"/>
        </w:rPr>
      </w:pPr>
      <w:proofErr w:type="spellStart"/>
      <w:r>
        <w:rPr>
          <w:rFonts w:ascii="Verdana" w:hAnsi="Verdana" w:cs="Times New Roman"/>
        </w:rPr>
        <w:t>Produzent</w:t>
      </w:r>
      <w:proofErr w:type="spellEnd"/>
      <w:r>
        <w:rPr>
          <w:rFonts w:ascii="Verdana" w:hAnsi="Verdana" w:cs="Times New Roman"/>
        </w:rPr>
        <w:t xml:space="preserve">: </w:t>
      </w:r>
      <w:proofErr w:type="spellStart"/>
      <w:r>
        <w:rPr>
          <w:rFonts w:ascii="Verdana" w:hAnsi="Verdana" w:cs="Times New Roman"/>
        </w:rPr>
        <w:t>Necati</w:t>
      </w:r>
      <w:proofErr w:type="spellEnd"/>
      <w:r>
        <w:rPr>
          <w:rFonts w:ascii="Verdana" w:hAnsi="Verdana" w:cs="Times New Roman"/>
        </w:rPr>
        <w:t xml:space="preserve"> </w:t>
      </w:r>
      <w:proofErr w:type="spellStart"/>
      <w:r>
        <w:rPr>
          <w:rFonts w:ascii="Verdana" w:hAnsi="Verdana" w:cs="Times New Roman"/>
        </w:rPr>
        <w:t>Akpınar</w:t>
      </w:r>
      <w:proofErr w:type="spellEnd"/>
    </w:p>
    <w:p>
      <w:pPr>
        <w:spacing w:line="240" w:lineRule="atLeast"/>
        <w:contextualSpacing/>
        <w:rPr>
          <w:rFonts w:ascii="Verdana" w:hAnsi="Verdana" w:cs="Times New Roman"/>
        </w:rPr>
      </w:pPr>
      <w:proofErr w:type="spellStart"/>
      <w:r>
        <w:rPr>
          <w:rFonts w:ascii="Verdana" w:hAnsi="Verdana" w:cs="Times New Roman"/>
        </w:rPr>
        <w:t>Drehbuch</w:t>
      </w:r>
      <w:proofErr w:type="spellEnd"/>
      <w:r>
        <w:rPr>
          <w:rFonts w:ascii="Verdana" w:hAnsi="Verdana" w:cs="Times New Roman"/>
        </w:rPr>
        <w:t xml:space="preserve">: </w:t>
      </w:r>
      <w:proofErr w:type="spellStart"/>
      <w:r>
        <w:rPr>
          <w:rFonts w:ascii="Verdana" w:hAnsi="Verdana" w:cs="Times New Roman"/>
        </w:rPr>
        <w:t>Nermin</w:t>
      </w:r>
      <w:proofErr w:type="spellEnd"/>
      <w:r>
        <w:rPr>
          <w:rFonts w:ascii="Verdana" w:hAnsi="Verdana" w:cs="Times New Roman"/>
        </w:rPr>
        <w:t xml:space="preserve"> </w:t>
      </w:r>
      <w:proofErr w:type="spellStart"/>
      <w:r>
        <w:rPr>
          <w:rFonts w:ascii="Verdana" w:hAnsi="Verdana" w:cs="Times New Roman"/>
        </w:rPr>
        <w:t>Yıldırım</w:t>
      </w:r>
      <w:proofErr w:type="spellEnd"/>
    </w:p>
    <w:p>
      <w:pPr>
        <w:spacing w:line="240" w:lineRule="atLeast"/>
        <w:contextualSpacing/>
        <w:rPr>
          <w:rFonts w:ascii="Verdana" w:hAnsi="Verdana" w:cs="Times New Roman"/>
        </w:rPr>
      </w:pPr>
      <w:proofErr w:type="spellStart"/>
      <w:r>
        <w:rPr>
          <w:rFonts w:ascii="Verdana" w:hAnsi="Verdana" w:cs="Times New Roman"/>
        </w:rPr>
        <w:t>Kamera</w:t>
      </w:r>
      <w:proofErr w:type="spellEnd"/>
      <w:r>
        <w:rPr>
          <w:rFonts w:ascii="Verdana" w:hAnsi="Verdana" w:cs="Times New Roman"/>
        </w:rPr>
        <w:t xml:space="preserve">: </w:t>
      </w:r>
      <w:proofErr w:type="spellStart"/>
      <w:r>
        <w:rPr>
          <w:rFonts w:ascii="Verdana" w:hAnsi="Verdana" w:cs="Times New Roman"/>
        </w:rPr>
        <w:t>Erhan</w:t>
      </w:r>
      <w:proofErr w:type="spellEnd"/>
      <w:r>
        <w:rPr>
          <w:rFonts w:ascii="Verdana" w:hAnsi="Verdana" w:cs="Times New Roman"/>
        </w:rPr>
        <w:t xml:space="preserve"> </w:t>
      </w:r>
      <w:proofErr w:type="spellStart"/>
      <w:r>
        <w:rPr>
          <w:rFonts w:ascii="Verdana" w:hAnsi="Verdana" w:cs="Times New Roman"/>
        </w:rPr>
        <w:t>Ergün</w:t>
      </w:r>
      <w:proofErr w:type="spellEnd"/>
    </w:p>
    <w:p>
      <w:pPr>
        <w:spacing w:line="240" w:lineRule="atLeast"/>
        <w:contextualSpacing/>
        <w:rPr>
          <w:rFonts w:ascii="Verdana" w:hAnsi="Verdana" w:cs="Times New Roman"/>
        </w:rPr>
      </w:pPr>
      <w:proofErr w:type="spellStart"/>
      <w:r>
        <w:rPr>
          <w:rFonts w:ascii="Verdana" w:hAnsi="Verdana" w:cs="Times New Roman"/>
        </w:rPr>
        <w:t>Musik</w:t>
      </w:r>
      <w:proofErr w:type="spellEnd"/>
      <w:r>
        <w:rPr>
          <w:rFonts w:ascii="Verdana" w:hAnsi="Verdana" w:cs="Times New Roman"/>
        </w:rPr>
        <w:t xml:space="preserve">: Can </w:t>
      </w:r>
      <w:proofErr w:type="spellStart"/>
      <w:r>
        <w:rPr>
          <w:rFonts w:ascii="Verdana" w:hAnsi="Verdana" w:cs="Times New Roman"/>
        </w:rPr>
        <w:t>Azbazdar</w:t>
      </w:r>
      <w:proofErr w:type="spellEnd"/>
    </w:p>
    <w:p>
      <w:pPr>
        <w:spacing w:line="240" w:lineRule="atLeast"/>
        <w:contextualSpacing/>
        <w:rPr>
          <w:rFonts w:ascii="Verdana" w:hAnsi="Verdana" w:cs="Times New Roman"/>
        </w:rPr>
      </w:pPr>
      <w:proofErr w:type="spellStart"/>
      <w:r>
        <w:rPr>
          <w:rFonts w:ascii="Verdana" w:hAnsi="Verdana" w:cs="Times New Roman"/>
        </w:rPr>
        <w:t>Produktionsdesign</w:t>
      </w:r>
      <w:proofErr w:type="spellEnd"/>
      <w:r>
        <w:rPr>
          <w:rFonts w:ascii="Verdana" w:hAnsi="Verdana" w:cs="Times New Roman"/>
        </w:rPr>
        <w:t xml:space="preserve">: Murat </w:t>
      </w:r>
      <w:proofErr w:type="spellStart"/>
      <w:r>
        <w:rPr>
          <w:rFonts w:ascii="Verdana" w:hAnsi="Verdana" w:cs="Times New Roman"/>
        </w:rPr>
        <w:t>Güney</w:t>
      </w:r>
      <w:proofErr w:type="spellEnd"/>
    </w:p>
    <w:p>
      <w:pPr>
        <w:spacing w:line="240" w:lineRule="atLeast"/>
        <w:contextualSpacing/>
        <w:rPr>
          <w:rFonts w:ascii="Verdana" w:hAnsi="Verdana" w:cs="Times New Roman"/>
        </w:rPr>
      </w:pPr>
    </w:p>
    <w:p>
      <w:pPr>
        <w:pStyle w:val="berschrift2"/>
        <w:spacing w:line="240" w:lineRule="atLeast"/>
        <w:rPr>
          <w:rFonts w:ascii="Verdana" w:hAnsi="Verdana" w:cs="Times New Roman"/>
          <w:b w:val="0"/>
          <w:bCs w:val="0"/>
          <w:color w:val="auto"/>
          <w:sz w:val="22"/>
          <w:szCs w:val="22"/>
        </w:rPr>
      </w:pPr>
      <w:proofErr w:type="spellStart"/>
      <w:r>
        <w:rPr>
          <w:rFonts w:ascii="Verdana" w:hAnsi="Verdana" w:cs="Times New Roman"/>
          <w:color w:val="auto"/>
          <w:sz w:val="22"/>
          <w:szCs w:val="22"/>
        </w:rPr>
        <w:t>Schauspieler</w:t>
      </w:r>
      <w:proofErr w:type="spellEnd"/>
    </w:p>
    <w:p>
      <w:pPr>
        <w:spacing w:line="240" w:lineRule="atLeast"/>
        <w:rPr>
          <w:rFonts w:ascii="Verdana" w:hAnsi="Verdana" w:cs="Times New Roman"/>
        </w:rPr>
      </w:pPr>
      <w:proofErr w:type="spellStart"/>
      <w:r>
        <w:rPr>
          <w:rFonts w:ascii="Verdana" w:hAnsi="Verdana" w:cs="Times New Roman"/>
        </w:rPr>
        <w:t>Meltem</w:t>
      </w:r>
      <w:proofErr w:type="spellEnd"/>
      <w:r>
        <w:rPr>
          <w:rFonts w:ascii="Verdana" w:hAnsi="Verdana" w:cs="Times New Roman"/>
        </w:rPr>
        <w:t xml:space="preserve"> </w:t>
      </w:r>
      <w:proofErr w:type="spellStart"/>
      <w:r>
        <w:rPr>
          <w:rFonts w:ascii="Verdana" w:hAnsi="Verdana" w:cs="Times New Roman"/>
        </w:rPr>
        <w:t>Kaptan</w:t>
      </w:r>
      <w:proofErr w:type="spellEnd"/>
      <w:r>
        <w:rPr>
          <w:rFonts w:ascii="Verdana" w:hAnsi="Verdana" w:cs="Times New Roman"/>
        </w:rPr>
        <w:t xml:space="preserve">, </w:t>
      </w:r>
      <w:proofErr w:type="spellStart"/>
      <w:r>
        <w:rPr>
          <w:rFonts w:ascii="Verdana" w:hAnsi="Verdana" w:cs="Times New Roman"/>
        </w:rPr>
        <w:t>Özgürcan</w:t>
      </w:r>
      <w:proofErr w:type="spellEnd"/>
      <w:r>
        <w:rPr>
          <w:rFonts w:ascii="Verdana" w:hAnsi="Verdana" w:cs="Times New Roman"/>
        </w:rPr>
        <w:t xml:space="preserve"> </w:t>
      </w:r>
      <w:proofErr w:type="spellStart"/>
      <w:r>
        <w:rPr>
          <w:rFonts w:ascii="Verdana" w:hAnsi="Verdana" w:cs="Times New Roman"/>
        </w:rPr>
        <w:t>Çevik</w:t>
      </w:r>
      <w:proofErr w:type="spellEnd"/>
      <w:r>
        <w:rPr>
          <w:rFonts w:ascii="Verdana" w:hAnsi="Verdana" w:cs="Times New Roman"/>
        </w:rPr>
        <w:t xml:space="preserve">, </w:t>
      </w:r>
      <w:proofErr w:type="spellStart"/>
      <w:r>
        <w:rPr>
          <w:rFonts w:ascii="Verdana" w:hAnsi="Verdana" w:cs="Times New Roman"/>
        </w:rPr>
        <w:t>Seda</w:t>
      </w:r>
      <w:proofErr w:type="spellEnd"/>
      <w:r>
        <w:rPr>
          <w:rFonts w:ascii="Verdana" w:hAnsi="Verdana" w:cs="Times New Roman"/>
        </w:rPr>
        <w:t xml:space="preserve"> </w:t>
      </w:r>
      <w:proofErr w:type="spellStart"/>
      <w:r>
        <w:rPr>
          <w:rFonts w:ascii="Verdana" w:hAnsi="Verdana" w:cs="Times New Roman"/>
        </w:rPr>
        <w:t>Bakan</w:t>
      </w:r>
      <w:proofErr w:type="spellEnd"/>
      <w:r>
        <w:rPr>
          <w:rFonts w:ascii="Verdana" w:hAnsi="Verdana" w:cs="Times New Roman"/>
        </w:rPr>
        <w:t xml:space="preserve">, </w:t>
      </w:r>
      <w:proofErr w:type="spellStart"/>
      <w:r>
        <w:rPr>
          <w:rFonts w:ascii="Verdana" w:hAnsi="Verdana" w:cs="Times New Roman"/>
        </w:rPr>
        <w:t>Levent</w:t>
      </w:r>
      <w:proofErr w:type="spellEnd"/>
      <w:r>
        <w:rPr>
          <w:rFonts w:ascii="Verdana" w:hAnsi="Verdana" w:cs="Times New Roman"/>
        </w:rPr>
        <w:t xml:space="preserve"> Can, Serhat </w:t>
      </w:r>
      <w:proofErr w:type="spellStart"/>
      <w:r>
        <w:rPr>
          <w:rFonts w:ascii="Verdana" w:hAnsi="Verdana" w:cs="Times New Roman"/>
        </w:rPr>
        <w:t>Tutumluer</w:t>
      </w:r>
      <w:proofErr w:type="spellEnd"/>
      <w:r>
        <w:rPr>
          <w:rFonts w:ascii="Verdana" w:hAnsi="Verdana" w:cs="Times New Roman"/>
        </w:rPr>
        <w:t xml:space="preserve">, </w:t>
      </w:r>
      <w:proofErr w:type="spellStart"/>
      <w:r>
        <w:rPr>
          <w:rFonts w:ascii="Verdana" w:hAnsi="Verdana" w:cs="Times New Roman"/>
        </w:rPr>
        <w:t>Bülent</w:t>
      </w:r>
      <w:proofErr w:type="spellEnd"/>
      <w:r>
        <w:rPr>
          <w:rFonts w:ascii="Verdana" w:hAnsi="Verdana" w:cs="Times New Roman"/>
        </w:rPr>
        <w:t xml:space="preserve"> </w:t>
      </w:r>
      <w:proofErr w:type="spellStart"/>
      <w:r>
        <w:rPr>
          <w:rFonts w:ascii="Verdana" w:hAnsi="Verdana" w:cs="Times New Roman"/>
        </w:rPr>
        <w:t>Seyran</w:t>
      </w:r>
      <w:proofErr w:type="spellEnd"/>
      <w:r>
        <w:rPr>
          <w:rFonts w:ascii="Verdana" w:hAnsi="Verdana" w:cs="Times New Roman"/>
        </w:rPr>
        <w:t xml:space="preserve">, Mehmet </w:t>
      </w:r>
      <w:proofErr w:type="spellStart"/>
      <w:r>
        <w:rPr>
          <w:rFonts w:ascii="Verdana" w:hAnsi="Verdana" w:cs="Times New Roman"/>
        </w:rPr>
        <w:t>Avdan</w:t>
      </w:r>
      <w:proofErr w:type="spellEnd"/>
      <w:r>
        <w:rPr>
          <w:rFonts w:ascii="Verdana" w:hAnsi="Verdana" w:cs="Times New Roman"/>
        </w:rPr>
        <w:t xml:space="preserve">, </w:t>
      </w:r>
      <w:proofErr w:type="spellStart"/>
      <w:r>
        <w:rPr>
          <w:rFonts w:ascii="Verdana" w:hAnsi="Verdana" w:cs="Times New Roman"/>
        </w:rPr>
        <w:t>Deniz</w:t>
      </w:r>
      <w:proofErr w:type="spellEnd"/>
      <w:r>
        <w:rPr>
          <w:rFonts w:ascii="Verdana" w:hAnsi="Verdana" w:cs="Times New Roman"/>
        </w:rPr>
        <w:t xml:space="preserve"> </w:t>
      </w:r>
      <w:proofErr w:type="spellStart"/>
      <w:r>
        <w:rPr>
          <w:rFonts w:ascii="Verdana" w:hAnsi="Verdana" w:cs="Times New Roman"/>
        </w:rPr>
        <w:t>Cengiz</w:t>
      </w:r>
      <w:proofErr w:type="spellEnd"/>
      <w:r>
        <w:rPr>
          <w:rFonts w:ascii="Verdana" w:hAnsi="Verdana" w:cs="Times New Roman"/>
        </w:rPr>
        <w:t xml:space="preserve">, Tarık </w:t>
      </w:r>
      <w:proofErr w:type="spellStart"/>
      <w:r>
        <w:rPr>
          <w:rFonts w:ascii="Verdana" w:hAnsi="Verdana" w:cs="Times New Roman"/>
        </w:rPr>
        <w:t>Ündüz</w:t>
      </w:r>
      <w:proofErr w:type="spellEnd"/>
      <w:r>
        <w:rPr>
          <w:rFonts w:ascii="Verdana" w:hAnsi="Verdana" w:cs="Times New Roman"/>
        </w:rPr>
        <w:t xml:space="preserve">, Bora </w:t>
      </w:r>
      <w:proofErr w:type="spellStart"/>
      <w:r>
        <w:rPr>
          <w:rFonts w:ascii="Verdana" w:hAnsi="Verdana" w:cs="Times New Roman"/>
        </w:rPr>
        <w:t>Akkaş</w:t>
      </w:r>
      <w:proofErr w:type="spellEnd"/>
      <w:r>
        <w:rPr>
          <w:rFonts w:ascii="Verdana" w:hAnsi="Verdana" w:cs="Times New Roman"/>
        </w:rPr>
        <w:t xml:space="preserve">, </w:t>
      </w:r>
      <w:proofErr w:type="spellStart"/>
      <w:r>
        <w:rPr>
          <w:rFonts w:ascii="Verdana" w:hAnsi="Verdana" w:cs="Times New Roman"/>
        </w:rPr>
        <w:t>Şeyla</w:t>
      </w:r>
      <w:proofErr w:type="spellEnd"/>
      <w:r>
        <w:rPr>
          <w:rFonts w:ascii="Verdana" w:hAnsi="Verdana" w:cs="Times New Roman"/>
        </w:rPr>
        <w:t xml:space="preserve"> </w:t>
      </w:r>
      <w:proofErr w:type="spellStart"/>
      <w:r>
        <w:rPr>
          <w:rFonts w:ascii="Verdana" w:hAnsi="Verdana" w:cs="Times New Roman"/>
        </w:rPr>
        <w:t>Halis</w:t>
      </w:r>
      <w:proofErr w:type="spellEnd"/>
      <w:r>
        <w:rPr>
          <w:rFonts w:ascii="Verdana" w:hAnsi="Verdana" w:cs="Times New Roman"/>
        </w:rPr>
        <w:t xml:space="preserve">, </w:t>
      </w:r>
      <w:proofErr w:type="spellStart"/>
      <w:r>
        <w:rPr>
          <w:rFonts w:ascii="Verdana" w:hAnsi="Verdana" w:cs="Times New Roman"/>
        </w:rPr>
        <w:t>Tülin</w:t>
      </w:r>
      <w:proofErr w:type="spellEnd"/>
      <w:r>
        <w:rPr>
          <w:rFonts w:ascii="Verdana" w:hAnsi="Verdana" w:cs="Times New Roman"/>
        </w:rPr>
        <w:t xml:space="preserve"> </w:t>
      </w:r>
      <w:proofErr w:type="spellStart"/>
      <w:r>
        <w:rPr>
          <w:rFonts w:ascii="Verdana" w:hAnsi="Verdana" w:cs="Times New Roman"/>
        </w:rPr>
        <w:t>Özen</w:t>
      </w:r>
      <w:proofErr w:type="spellEnd"/>
      <w:r>
        <w:rPr>
          <w:rFonts w:ascii="Verdana" w:hAnsi="Verdana" w:cs="Times New Roman"/>
        </w:rPr>
        <w:t xml:space="preserve">, </w:t>
      </w:r>
      <w:proofErr w:type="spellStart"/>
      <w:r>
        <w:rPr>
          <w:rFonts w:ascii="Verdana" w:hAnsi="Verdana" w:cs="Times New Roman"/>
        </w:rPr>
        <w:t>Berkay</w:t>
      </w:r>
      <w:proofErr w:type="spellEnd"/>
      <w:r>
        <w:rPr>
          <w:rFonts w:ascii="Verdana" w:hAnsi="Verdana" w:cs="Times New Roman"/>
        </w:rPr>
        <w:t xml:space="preserve"> </w:t>
      </w:r>
      <w:proofErr w:type="spellStart"/>
      <w:r>
        <w:rPr>
          <w:rFonts w:ascii="Verdana" w:hAnsi="Verdana" w:cs="Times New Roman"/>
        </w:rPr>
        <w:t>Tulumbacı</w:t>
      </w:r>
      <w:proofErr w:type="spellEnd"/>
      <w:r>
        <w:rPr>
          <w:rFonts w:ascii="Verdana" w:hAnsi="Verdana" w:cs="Times New Roman"/>
        </w:rPr>
        <w:t xml:space="preserve">, </w:t>
      </w:r>
      <w:proofErr w:type="spellStart"/>
      <w:r>
        <w:rPr>
          <w:rFonts w:ascii="Verdana" w:hAnsi="Verdana" w:cs="Times New Roman"/>
        </w:rPr>
        <w:t>Meltem</w:t>
      </w:r>
      <w:proofErr w:type="spellEnd"/>
      <w:r>
        <w:rPr>
          <w:rFonts w:ascii="Verdana" w:hAnsi="Verdana" w:cs="Times New Roman"/>
        </w:rPr>
        <w:t xml:space="preserve"> </w:t>
      </w:r>
      <w:proofErr w:type="spellStart"/>
      <w:r>
        <w:rPr>
          <w:rFonts w:ascii="Verdana" w:hAnsi="Verdana" w:cs="Times New Roman"/>
        </w:rPr>
        <w:t>Yılmazkaya</w:t>
      </w:r>
      <w:proofErr w:type="spellEnd"/>
      <w:r>
        <w:rPr>
          <w:rFonts w:ascii="Verdana" w:hAnsi="Verdana" w:cs="Times New Roman"/>
        </w:rPr>
        <w:t xml:space="preserve">, </w:t>
      </w:r>
      <w:proofErr w:type="spellStart"/>
      <w:r>
        <w:rPr>
          <w:rFonts w:ascii="Verdana" w:hAnsi="Verdana" w:cs="Times New Roman"/>
        </w:rPr>
        <w:t>Feyza</w:t>
      </w:r>
      <w:proofErr w:type="spellEnd"/>
      <w:r>
        <w:rPr>
          <w:rFonts w:ascii="Verdana" w:hAnsi="Verdana" w:cs="Times New Roman"/>
        </w:rPr>
        <w:t xml:space="preserve"> </w:t>
      </w:r>
      <w:proofErr w:type="spellStart"/>
      <w:r>
        <w:rPr>
          <w:rFonts w:ascii="Verdana" w:hAnsi="Verdana" w:cs="Times New Roman"/>
        </w:rPr>
        <w:t>Işık</w:t>
      </w:r>
      <w:proofErr w:type="spellEnd"/>
      <w:r>
        <w:rPr>
          <w:rFonts w:ascii="Verdana" w:hAnsi="Verdana" w:cs="Times New Roman"/>
        </w:rPr>
        <w:t xml:space="preserve">, Serhat </w:t>
      </w:r>
      <w:proofErr w:type="spellStart"/>
      <w:r>
        <w:rPr>
          <w:rFonts w:ascii="Verdana" w:hAnsi="Verdana" w:cs="Times New Roman"/>
        </w:rPr>
        <w:t>Nalbantoğlu</w:t>
      </w:r>
      <w:proofErr w:type="spellEnd"/>
    </w:p>
    <w:p>
      <w:pPr>
        <w:spacing w:line="240" w:lineRule="atLeast"/>
        <w:contextualSpacing/>
        <w:rPr>
          <w:rFonts w:ascii="Verdana" w:hAnsi="Verdana" w:cs="Times New Roman"/>
        </w:rPr>
      </w:pPr>
      <w:bookmarkStart w:id="0" w:name="_GoBack"/>
      <w:bookmarkEnd w:id="0"/>
    </w:p>
    <w:p>
      <w:pPr>
        <w:rPr>
          <w:rFonts w:ascii="Verdana" w:hAnsi="Verdana" w:cs="Times New Roman"/>
          <w:lang w:val="de-DE"/>
        </w:rPr>
      </w:pPr>
    </w:p>
    <w:p>
      <w:pPr>
        <w:rPr>
          <w:rFonts w:ascii="Verdana" w:hAnsi="Verdana" w:cs="Times New Roman"/>
          <w:lang w:val="de-DE"/>
        </w:rPr>
      </w:pPr>
    </w:p>
    <w:sectPr>
      <w:pgSz w:w="12240" w:h="15840"/>
      <w:pgMar w:top="1440" w:right="2835"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FCD0D8B4-16FF-6742-B22E-102E8FFC1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style>
  <w:style w:type="paragraph" w:styleId="KeinLeerraum">
    <w:name w:val="No Spacing"/>
    <w:uiPriority w:val="1"/>
    <w:qFormat/>
    <w:pPr>
      <w:spacing w:after="0" w:line="240" w:lineRule="auto"/>
    </w:p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pPr>
      <w:ind w:left="720"/>
      <w:contextualSpacing/>
    </w:pPr>
  </w:style>
  <w:style w:type="paragraph" w:styleId="Textkrper">
    <w:name w:val="Body Text"/>
    <w:basedOn w:val="Standard"/>
    <w:link w:val="TextkrperZchn"/>
    <w:uiPriority w:val="99"/>
    <w:unhideWhenUsed/>
    <w:pPr>
      <w:spacing w:after="120"/>
    </w:pPr>
  </w:style>
  <w:style w:type="character" w:customStyle="1" w:styleId="TextkrperZchn">
    <w:name w:val="Textkörper Zchn"/>
    <w:basedOn w:val="Absatz-Standardschriftart"/>
    <w:link w:val="Textkrper"/>
    <w:uiPriority w:val="99"/>
  </w:style>
  <w:style w:type="paragraph" w:styleId="Textkrper2">
    <w:name w:val="Body Text 2"/>
    <w:basedOn w:val="Standard"/>
    <w:link w:val="Textkrper2Zchn"/>
    <w:uiPriority w:val="99"/>
    <w:unhideWhenUsed/>
    <w:pPr>
      <w:spacing w:after="120" w:line="480" w:lineRule="auto"/>
    </w:pPr>
  </w:style>
  <w:style w:type="character" w:customStyle="1" w:styleId="Textkrper2Zchn">
    <w:name w:val="Textkörper 2 Zchn"/>
    <w:basedOn w:val="Absatz-Standardschriftart"/>
    <w:link w:val="Textkrper2"/>
    <w:uiPriority w:val="99"/>
  </w:style>
  <w:style w:type="paragraph" w:styleId="Textkrper3">
    <w:name w:val="Body Text 3"/>
    <w:basedOn w:val="Standard"/>
    <w:link w:val="Textkrper3Zchn"/>
    <w:uiPriority w:val="99"/>
    <w:unhideWhenUsed/>
    <w:pPr>
      <w:spacing w:after="120"/>
    </w:pPr>
    <w:rPr>
      <w:sz w:val="16"/>
      <w:szCs w:val="16"/>
    </w:rPr>
  </w:style>
  <w:style w:type="character" w:customStyle="1" w:styleId="Textkrper3Zchn">
    <w:name w:val="Textkörper 3 Zchn"/>
    <w:basedOn w:val="Absatz-Standardschriftart"/>
    <w:link w:val="Textkrper3"/>
    <w:uiPriority w:val="99"/>
    <w:rPr>
      <w:sz w:val="16"/>
      <w:szCs w:val="16"/>
    </w:rPr>
  </w:style>
  <w:style w:type="paragraph" w:styleId="Liste">
    <w:name w:val="List"/>
    <w:basedOn w:val="Standard"/>
    <w:uiPriority w:val="99"/>
    <w:unhideWhenUsed/>
    <w:pPr>
      <w:ind w:left="360" w:hanging="360"/>
      <w:contextualSpacing/>
    </w:pPr>
  </w:style>
  <w:style w:type="paragraph" w:styleId="Liste2">
    <w:name w:val="List 2"/>
    <w:basedOn w:val="Standard"/>
    <w:uiPriority w:val="99"/>
    <w:unhideWhenUsed/>
    <w:pPr>
      <w:ind w:left="720" w:hanging="360"/>
      <w:contextualSpacing/>
    </w:pPr>
  </w:style>
  <w:style w:type="paragraph" w:styleId="Liste3">
    <w:name w:val="List 3"/>
    <w:basedOn w:val="Standard"/>
    <w:uiPriority w:val="99"/>
    <w:unhideWhenUsed/>
    <w:pPr>
      <w:ind w:left="1080" w:hanging="360"/>
      <w:contextualSpacing/>
    </w:pPr>
  </w:style>
  <w:style w:type="paragraph" w:styleId="Aufzhlungszeichen">
    <w:name w:val="List Bullet"/>
    <w:basedOn w:val="Standard"/>
    <w:uiPriority w:val="99"/>
    <w:unhideWhenUsed/>
    <w:pPr>
      <w:numPr>
        <w:numId w:val="1"/>
      </w:numPr>
      <w:contextualSpacing/>
    </w:pPr>
  </w:style>
  <w:style w:type="paragraph" w:styleId="Aufzhlungszeichen2">
    <w:name w:val="List Bullet 2"/>
    <w:basedOn w:val="Standard"/>
    <w:uiPriority w:val="99"/>
    <w:unhideWhenUsed/>
    <w:pPr>
      <w:numPr>
        <w:numId w:val="2"/>
      </w:numPr>
      <w:contextualSpacing/>
    </w:pPr>
  </w:style>
  <w:style w:type="paragraph" w:styleId="Aufzhlungszeichen3">
    <w:name w:val="List Bullet 3"/>
    <w:basedOn w:val="Standard"/>
    <w:uiPriority w:val="99"/>
    <w:unhideWhenUsed/>
    <w:pPr>
      <w:numPr>
        <w:numId w:val="3"/>
      </w:numPr>
      <w:contextualSpacing/>
    </w:pPr>
  </w:style>
  <w:style w:type="paragraph" w:styleId="Listennummer">
    <w:name w:val="List Number"/>
    <w:basedOn w:val="Standard"/>
    <w:uiPriority w:val="99"/>
    <w:unhideWhenUsed/>
    <w:pPr>
      <w:numPr>
        <w:numId w:val="5"/>
      </w:numPr>
      <w:contextualSpacing/>
    </w:pPr>
  </w:style>
  <w:style w:type="paragraph" w:styleId="Listennummer2">
    <w:name w:val="List Number 2"/>
    <w:basedOn w:val="Standard"/>
    <w:uiPriority w:val="99"/>
    <w:unhideWhenUsed/>
    <w:pPr>
      <w:numPr>
        <w:numId w:val="6"/>
      </w:numPr>
      <w:contextualSpacing/>
    </w:pPr>
  </w:style>
  <w:style w:type="paragraph" w:styleId="Listennummer3">
    <w:name w:val="List Number 3"/>
    <w:basedOn w:val="Standard"/>
    <w:uiPriority w:val="99"/>
    <w:unhideWhenUsed/>
    <w:pPr>
      <w:numPr>
        <w:numId w:val="7"/>
      </w:numPr>
      <w:contextualSpacing/>
    </w:pPr>
  </w:style>
  <w:style w:type="paragraph" w:styleId="Listenfortsetzung">
    <w:name w:val="List Continue"/>
    <w:basedOn w:val="Standard"/>
    <w:uiPriority w:val="99"/>
    <w:unhideWhenUsed/>
    <w:pPr>
      <w:spacing w:after="120"/>
      <w:ind w:left="360"/>
      <w:contextualSpacing/>
    </w:pPr>
  </w:style>
  <w:style w:type="paragraph" w:styleId="Listenfortsetzung2">
    <w:name w:val="List Continue 2"/>
    <w:basedOn w:val="Standard"/>
    <w:uiPriority w:val="99"/>
    <w:unhideWhenUsed/>
    <w:pPr>
      <w:spacing w:after="120"/>
      <w:ind w:left="720"/>
      <w:contextualSpacing/>
    </w:pPr>
  </w:style>
  <w:style w:type="paragraph" w:styleId="Listenfortsetzung3">
    <w:name w:val="List Continue 3"/>
    <w:basedOn w:val="Standard"/>
    <w:uiPriority w:val="99"/>
    <w:unhideWhenUsed/>
    <w:pPr>
      <w:spacing w:after="120"/>
      <w:ind w:left="1080"/>
      <w:contextualSpacing/>
    </w:pPr>
  </w:style>
  <w:style w:type="paragraph" w:styleId="Makrotext">
    <w:name w:val="macro"/>
    <w:link w:val="MakrotextZchn"/>
    <w:uiPriority w:val="99"/>
    <w:unhideWhenUse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Pr>
      <w:rFonts w:ascii="Courier" w:hAnsi="Courier"/>
      <w:sz w:val="20"/>
      <w:szCs w:val="20"/>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i/>
      <w:iCs/>
      <w:color w:val="000000" w:themeColor="text1"/>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pPr>
      <w:spacing w:line="240" w:lineRule="auto"/>
    </w:pPr>
    <w:rPr>
      <w:b/>
      <w:bCs/>
      <w:color w:val="4F81BD" w:themeColor="accent1"/>
      <w:sz w:val="18"/>
      <w:szCs w:val="18"/>
    </w:rPr>
  </w:style>
  <w:style w:type="character" w:styleId="Fett">
    <w:name w:val="Strong"/>
    <w:basedOn w:val="Absatz-Standardschriftart"/>
    <w:uiPriority w:val="22"/>
    <w:qFormat/>
    <w:rPr>
      <w:b/>
      <w:bCs/>
    </w:rPr>
  </w:style>
  <w:style w:type="character" w:styleId="Hervorhebung">
    <w:name w:val="Emphasis"/>
    <w:basedOn w:val="Absatz-Standardschriftart"/>
    <w:uiPriority w:val="20"/>
    <w:qFormat/>
    <w:rPr>
      <w:i/>
      <w:iCs/>
    </w:rPr>
  </w:style>
  <w:style w:type="paragraph" w:styleId="IntensivesZitat">
    <w:name w:val="Intense Quote"/>
    <w:basedOn w:val="Standard"/>
    <w:next w:val="Standard"/>
    <w:link w:val="IntensivesZitatZchn"/>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Pr>
      <w:b/>
      <w:bCs/>
      <w:i/>
      <w:iCs/>
      <w:color w:val="4F81BD" w:themeColor="accent1"/>
    </w:rPr>
  </w:style>
  <w:style w:type="character" w:styleId="SchwacheHervorhebung">
    <w:name w:val="Subtle Emphasis"/>
    <w:basedOn w:val="Absatz-Standardschriftart"/>
    <w:uiPriority w:val="19"/>
    <w:qFormat/>
    <w:rPr>
      <w:i/>
      <w:iCs/>
      <w:color w:val="808080" w:themeColor="text1" w:themeTint="7F"/>
    </w:rPr>
  </w:style>
  <w:style w:type="character" w:styleId="IntensiveHervorhebung">
    <w:name w:val="Intense Emphasis"/>
    <w:basedOn w:val="Absatz-Standardschriftart"/>
    <w:uiPriority w:val="21"/>
    <w:qFormat/>
    <w:rPr>
      <w:b/>
      <w:bCs/>
      <w:i/>
      <w:iCs/>
      <w:color w:val="4F81BD" w:themeColor="accent1"/>
    </w:rPr>
  </w:style>
  <w:style w:type="character" w:styleId="SchwacherVerweis">
    <w:name w:val="Subtle Reference"/>
    <w:basedOn w:val="Absatz-Standardschriftart"/>
    <w:uiPriority w:val="31"/>
    <w:qFormat/>
    <w:rPr>
      <w:smallCaps/>
      <w:color w:val="C0504D" w:themeColor="accent2"/>
      <w:u w:val="single"/>
    </w:rPr>
  </w:style>
  <w:style w:type="character" w:styleId="IntensiverVerweis">
    <w:name w:val="Intense Reference"/>
    <w:basedOn w:val="Absatz-Standardschriftart"/>
    <w:uiPriority w:val="32"/>
    <w:qFormat/>
    <w:rPr>
      <w:b/>
      <w:bCs/>
      <w:smallCaps/>
      <w:color w:val="C0504D" w:themeColor="accent2"/>
      <w:spacing w:val="5"/>
      <w:u w:val="single"/>
    </w:rPr>
  </w:style>
  <w:style w:type="character" w:styleId="Buchtitel">
    <w:name w:val="Book Title"/>
    <w:basedOn w:val="Absatz-Standardschriftart"/>
    <w:uiPriority w:val="33"/>
    <w:qFormat/>
    <w:rPr>
      <w:b/>
      <w:bCs/>
      <w:smallCaps/>
      <w:spacing w:val="5"/>
    </w:rPr>
  </w:style>
  <w:style w:type="paragraph" w:styleId="Inhaltsverzeichnisberschrift">
    <w:name w:val="TOC Heading"/>
    <w:basedOn w:val="berschrift1"/>
    <w:next w:val="Standard"/>
    <w:uiPriority w:val="39"/>
    <w:semiHidden/>
    <w:unhideWhenUsed/>
    <w:qFormat/>
    <w:pPr>
      <w:outlineLvl w:val="9"/>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3FFA4-DBBE-4E73-8806-397BC334F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1382</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Erdogan Ugur</cp:lastModifiedBy>
  <cp:revision>9</cp:revision>
  <dcterms:created xsi:type="dcterms:W3CDTF">2013-12-23T23:15:00Z</dcterms:created>
  <dcterms:modified xsi:type="dcterms:W3CDTF">2025-11-04T09:47:00Z</dcterms:modified>
  <cp:category/>
</cp:coreProperties>
</file>